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BC95-AJTT-HN-hY-long period</w:t>
      </w:r>
    </w:p>
    <w:p>
      <w:pPr>
        <w:pStyle w:val="Subtitle"/>
      </w:pPr>
      <w:r>
        <w:t/>
      </w:r>
      <w:r>
        <w:t xml:space="preserve"/>
      </w:r>
      <w:r>
        <w:t xml:space="preserve">SFACD BC95-AJTT-HN-hY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BC95-AJTT-HN-hY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.5453331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.4372375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.6714953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.641869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.5124686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.7787629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.941298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.8292896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.9978368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.799993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.6447152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.9497448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.7706359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.6117462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.9386706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.7373969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.8999102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.7398963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.5923777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.8852256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.7971594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.6502466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.9380403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.9930496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.8637156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.7098807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.9841906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.9397119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.999561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.8173831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.6482283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.9038119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.8173831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.6482283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.9038119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.7629285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.6296453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.8893103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.8134524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.9948647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.8541157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.7248997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.9446269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.5397813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.5432409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.5204188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.5257078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.4676063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.4313875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.4306378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.4116171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.3767929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.4039494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.654346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.6193835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.5556474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.5855635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.6240859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.6815046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.6682251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.7760993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.5453331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.5639482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.6589376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.4921541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.5493665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.4918358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.5275351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.4862205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.6091229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.5572016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.4842286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.5432861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.6123011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.7100676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.7507806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.8338417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.8703768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.9200747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.8923615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.641869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.9563379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.9563742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.9621385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.9453323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.9385113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.9465278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.9033336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.9157525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.9037439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.9195739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.9229288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.9349256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.9562215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.9639636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.9621994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.9571702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.941298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.8076349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.7719461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.6529164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.7520866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.7750494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.7795052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.7255759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.8192958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.7278816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.7371798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.7184647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.8139508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.8546456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.8460969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.9076693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.8995484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.9053338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.9050923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.799993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.8092572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.7644867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.7478164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.7589455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.8017926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.7444883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.7010623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.666966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.7172341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.6875611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.7616463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.7827294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.7782492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.8204621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.8490228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.8410196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.8396196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.7990862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.7706359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.6493549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.7085382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.6911289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.7026976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.7331024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.6304751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.6069047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.7300562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.7261471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.673897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.7008707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.7784408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.7909775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.783905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.7570044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.8895735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.8887066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.8313639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.7373969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.799328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.6861646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.6105676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.669631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.6213616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.6099366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.5053164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.5687445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.6475889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.7320436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.8615425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.8816053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.8680428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.8116788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.8387263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.8902286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.8576872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.7398963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.8129692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.8039503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.9210284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.9046503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.8342376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.7814249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.6629559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.6875536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.7246176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.7304255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.7061455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.6916997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.7522051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.7622996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.8502142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.9031376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.9189263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.9004273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.7971594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.9934607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.9936826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.9935325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.993469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.993497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.9928417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.9927617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.9926147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.992671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.9925743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.9931996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.9927747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.9928867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.9928448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.9932532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.9932239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.9930469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.9925584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.9930496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.9452838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.9164192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.9020259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.8682868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.8842727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.8787031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.8489228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.8229489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.8136601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.7783726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.7382229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.8324113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.8836592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.8833336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.8781071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.8727921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.8887569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.9107012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.8637156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.983996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.9851294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.9852718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.9836517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.9798154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.9809123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.9781023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.9844731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.9843675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.9873338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.9863718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.9816098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.9825996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.9844725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.9836338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.9829991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.983453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.9849865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.98351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.9944577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.9946584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.9947388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.9948163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.9947541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.9943467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.9943641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.9946346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.9946095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.9947376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.994462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.9945839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.9950488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.9950703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.9950096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.9950278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.9949964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.9950035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.99474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.8213175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.815294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.7894782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.8040535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.7929863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.7748404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.7363465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.7669817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.7638763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.7601564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.7984572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.826368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.8433543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.8468185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.8719653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.8959256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.9044639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.9002114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.8173831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.8213175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.815294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.7894782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.8040535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.7929863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.7748404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.7363465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.7669817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.7638763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.7601564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.7984572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.826368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.8433543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.8468185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.8719653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.8959256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.9044639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.9002114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.8173831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.8332171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.8234753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.804923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.7984915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.7849981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.7871193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.7873354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.8069961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.7819927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.7871606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.762248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.7517343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.7349877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.7229946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.6929722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.7092521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.6913455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.6714686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.7629285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.9259326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.9233545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.9116786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.9286649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.9329053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.9362636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.9278394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.9255874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.9152789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.9163373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.9217413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.9185666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.9233625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.9273391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.9363017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.9493923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.9495519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.9290588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.9259326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.8744036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.8644706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.8616426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.8645706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.8597074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.8526782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.8439594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.8513299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.8433026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.8468071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.8450438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.8496146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.8496308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.8508578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.8527072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.8643789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.8587689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.8541157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